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^fr(\.[\w-]+){3,4}$)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l'affaire/dossier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du dossier/affaire.</w:t>
              <w:br/>
              <w:br/>
              <w:t xml:space="preserve">Spécificité 15-18 : A valoriser avec le groupe date heure de début de partage lié à la création de l'affaire (et donc de génération du caseId). </w:t>
              <w:br/>
              <w:t xml:space="preserve">Lors de l'ajout d'une nouvelle alerte, la valeur de ce champ ne doit pas être modifiée.  </w:t>
              <w:br/>
              <w:t>L'indicateur de fuseau horaire Z ne doit pas être utilisé.</w:t>
              <w:br/>
              <w:t>Il doit être renseigné à la fin du processus de la  création de la première alerte.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ENUM-FILIERE)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interventionType</w:t>
            </w:r>
          </w:p>
        </w:tc>
        <w:tc>
          <w:tcPr>
            <w:tcW w:type="dxa" w:w="1984"/>
          </w:tcPr>
          <w:p>
            <w:r>
              <w:t>Type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ENUM-TYPE_Intervention)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indiquant s'il s'agit d'un dossier dit primaire (première intervention urgente) ou secondaire (par exemple TIH)</w:t>
            </w:r>
          </w:p>
        </w:tc>
        <w:tc>
          <w:tcPr>
            <w:tcW w:type="dxa" w:w="1701"/>
          </w:tcPr>
          <w:p>
            <w:r>
              <w:t>PRIMAIRE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la localisation du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^fr(\.[\w-]+){2,3}$)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</w:t>
            </w:r>
          </w:p>
        </w:tc>
        <w:tc>
          <w:tcPr>
            <w:tcW w:type="dxa" w:w="1984"/>
          </w:tcPr>
          <w:p>
            <w:r>
              <w:t>Décision</w:t>
            </w:r>
          </w:p>
        </w:tc>
        <w:tc>
          <w:tcPr>
            <w:tcW w:type="dxa" w:w="1134"/>
          </w:tcPr>
          <w:p>
            <w:r>
              <w:t>cf. type decision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passer l'ensemble des mesures prises par le Samu-Centre 15 en réponse à la demande exprimée en fonction de l’événement et de la situation du ou des patients.</w:t>
              <w:br/>
              <w:t>Si un freetext accompagne la décision, il doit être passé comme une observation médicale (medicalNote)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origin</w:t>
            </w:r>
          </w:p>
        </w:tc>
        <w:tc>
          <w:tcPr>
            <w:tcW w:type="dxa" w:w="1984"/>
          </w:tcPr>
          <w:p>
            <w:r>
              <w:t>Origine de l'appel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ENUM-ORIGINE)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provenance de l'appel.</w:t>
            </w:r>
          </w:p>
        </w:tc>
        <w:tc>
          <w:tcPr>
            <w:tcW w:type="dxa" w:w="1701"/>
          </w:tcPr>
          <w:p>
            <w:r>
              <w:t>15, 112, 18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 xml:space="preserve">Nature de fait </w:t>
            </w:r>
          </w:p>
        </w:tc>
        <w:tc>
          <w:tcPr>
            <w:tcW w:type="dxa" w:w="1134"/>
          </w:tcPr>
          <w:p>
            <w:r>
              <w:t>cf. type whatsHappen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nature de fait de l'alerte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locationKind</w:t>
            </w:r>
          </w:p>
        </w:tc>
        <w:tc>
          <w:tcPr>
            <w:tcW w:type="dxa" w:w="1984"/>
          </w:tcPr>
          <w:p>
            <w:r>
              <w:t>Type de lieu</w:t>
            </w:r>
          </w:p>
        </w:tc>
        <w:tc>
          <w:tcPr>
            <w:tcW w:type="dxa" w:w="1134"/>
          </w:tcPr>
          <w:p>
            <w:r>
              <w:t>cf. type locationKind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lieu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lieu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lieu : nom commercial, nom d'établissement, forêt de Fontainebleau, lac du Der, etc.</w:t>
            </w:r>
          </w:p>
        </w:tc>
        <w:tc>
          <w:tcPr>
            <w:tcW w:type="dxa" w:w="1701"/>
          </w:tcPr>
          <w:p>
            <w:r>
              <w:t>Lycée Pierre de Coubertin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Détails de l'adresse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Détails de la commune</w:t>
            </w:r>
          </w:p>
        </w:tc>
        <w:tc>
          <w:tcPr>
            <w:tcW w:type="dxa" w:w="1134"/>
          </w:tcPr>
          <w:p>
            <w:r>
              <w:t>cf. type city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les détails de la commune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access</w:t>
            </w:r>
          </w:p>
        </w:tc>
        <w:tc>
          <w:tcPr>
            <w:tcW w:type="dxa" w:w="1984"/>
          </w:tcPr>
          <w:p>
            <w:r>
              <w:t>Détails d'accès</w:t>
            </w:r>
          </w:p>
        </w:tc>
        <w:tc>
          <w:tcPr>
            <w:tcW w:type="dxa" w:w="1134"/>
          </w:tcPr>
          <w:p>
            <w:r>
              <w:t>cf. type access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l'ensemble des détails d'accès au lieu d'intervention. </w:t>
              <w:br/>
              <w:t>Si un, plusieurs ou la totalité des détails ne sont pas gérés individuellement, il est indiqué de reporter ces indications dans le freetext lié à la localisation de l'affaire (location.freetext).</w:t>
              <w:br/>
              <w:br/>
              <w:t>Spécificités 15-18 : Non gérés par NexSIS; ne seront pas transmis au SAMU et seront affichés côté NexSIS en clés / valeurs dans le champ libre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geometry</w:t>
            </w:r>
          </w:p>
        </w:tc>
        <w:tc>
          <w:tcPr>
            <w:tcW w:type="dxa" w:w="1984"/>
          </w:tcPr>
          <w:p>
            <w:r>
              <w:t>Géometrie associée</w:t>
            </w:r>
          </w:p>
        </w:tc>
        <w:tc>
          <w:tcPr>
            <w:tcW w:type="dxa" w:w="1134"/>
          </w:tcPr>
          <w:p>
            <w:r>
              <w:t>cf. type geometry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permettre de transmettre la géométrie du lien d'intervention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Clé derrière le pot de fleur</w:t>
            </w:r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reception</w:t>
            </w:r>
          </w:p>
        </w:tc>
        <w:tc>
          <w:tcPr>
            <w:tcW w:type="dxa" w:w="1984"/>
          </w:tcPr>
          <w:p>
            <w:r>
              <w:t>Date et heure de réception de l'alerte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réception de l'alerte/appel</w:t>
            </w:r>
          </w:p>
        </w:tc>
        <w:tc>
          <w:tcPr>
            <w:tcW w:type="dxa" w:w="1701"/>
          </w:tcPr>
          <w:p>
            <w:r>
              <w:t>2022-09-27T08:21:06+02:00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caller</w:t>
            </w:r>
          </w:p>
        </w:tc>
        <w:tc>
          <w:tcPr>
            <w:tcW w:type="dxa" w:w="1984"/>
          </w:tcPr>
          <w:p>
            <w:r>
              <w:t>Requérant</w:t>
            </w:r>
          </w:p>
        </w:tc>
        <w:tc>
          <w:tcPr>
            <w:tcW w:type="dxa" w:w="1134"/>
          </w:tcPr>
          <w:p>
            <w:r>
              <w:t>cf. type caller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d'identifer la personne qui a alerté les secours et de la recontacter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^([\w-]+\.){3,4}patient(\.[\w-]+){1,2}$)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^([\w-]+\.){3,4}patient(\.[\w-]+){1,2}$)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medicalNoteId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^([\w-]+\.){3,4}medicalNote(\.[\w-]+){1,2}$)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l'observation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decision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patientId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l'ID partagé du patient concerné par la décision, à chaque fois que la décision est liée à un patient dans le système émetteur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la décision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décision.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Opérateur décideur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professionnel de santé qui prend la décision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decisionType</w:t>
            </w:r>
          </w:p>
        </w:tc>
        <w:tc>
          <w:tcPr>
            <w:tcW w:type="dxa" w:w="1984"/>
          </w:tcPr>
          <w:p>
            <w:r>
              <w:t>Type de décision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SI-SAMU-TYPEDEC)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décision prise (cf.nomenclature associée)</w:t>
            </w:r>
          </w:p>
        </w:tc>
        <w:tc>
          <w:tcPr>
            <w:tcW w:type="dxa" w:w="1701"/>
          </w:tcPr>
          <w:p>
            <w:r>
              <w:t>conseil médical  / décision d’intervention / décision d’orientation et de transport / Pas de décision supplémentaire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SI-SAMU-TYPE_MOYEN)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ressource souhaitée ou engagée (cf.nomenclature associée) - en fonction du type de décision.</w:t>
              <w:br/>
              <w:t>A fournir obligatoirement pour une décision d'intervention ou de transport/orientation.</w:t>
            </w:r>
          </w:p>
        </w:tc>
        <w:tc>
          <w:tcPr>
            <w:tcW w:type="dxa" w:w="1701"/>
          </w:tcPr>
          <w:p>
            <w:r>
              <w:t>SMUR, Pompiers</w:t>
            </w:r>
          </w:p>
        </w:tc>
      </w:tr>
      <w:tr>
        <w:tc>
          <w:tcPr>
            <w:tcW w:type="dxa" w:w="1701"/>
          </w:tcPr>
          <w:p>
            <w:r>
              <w:t>medicalTransport</w:t>
            </w:r>
          </w:p>
        </w:tc>
        <w:tc>
          <w:tcPr>
            <w:tcW w:type="dxa" w:w="1984"/>
          </w:tcPr>
          <w:p>
            <w:r>
              <w:t>Transport médicalisé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obligatoirement en cas de décision de transport, pour indiquer si ce dernier est médicalisé.</w:t>
              <w:br/>
              <w:t>True = transport médicalisé</w:t>
              <w:br/>
              <w:t>False = transport non médicalisé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  <w:tr>
        <w:tc>
          <w:tcPr>
            <w:tcW w:type="dxa" w:w="1701"/>
          </w:tcPr>
          <w:p>
            <w:r>
              <w:t>orientationType</w:t>
            </w:r>
          </w:p>
        </w:tc>
        <w:tc>
          <w:tcPr>
            <w:tcW w:type="dxa" w:w="1984"/>
          </w:tcPr>
          <w:p>
            <w:r>
              <w:t>Type d'orientation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ENUM-TYPE_Destination)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le type de destination en cas de décision d'orientation (cf. nomenclature associée)</w:t>
            </w:r>
          </w:p>
        </w:tc>
        <w:tc>
          <w:tcPr>
            <w:tcW w:type="dxa" w:w="1701"/>
          </w:tcPr>
          <w:p>
            <w:r>
              <w:t>EPHAD</w:t>
            </w:r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locationKind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Etat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ENUM-Etats_Dossier)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l'état du dossier dans le système émetteur</w:t>
              <w:br/>
              <w:t>Spécificité 15-15 : peut être ignoré en réception, partagé à titre indicatif uniquement</w:t>
              <w:br/>
              <w:t>Spécificité 15-SMUR : à utiliser à minima pour transmettre le statut CLOTURE à la tablette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attribution</w:t>
            </w:r>
          </w:p>
        </w:tc>
        <w:tc>
          <w:tcPr>
            <w:tcW w:type="dxa" w:w="1984"/>
          </w:tcPr>
          <w:p>
            <w:r>
              <w:t>Attribution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SI-SAMU-DEVENIRD)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professionnel médical à qui le dossier est attribué : médecin généraliste, médecin urgentiste etc.</w:t>
            </w:r>
          </w:p>
        </w:tc>
        <w:tc>
          <w:tcPr>
            <w:tcW w:type="dxa" w:w="1701"/>
          </w:tcPr>
          <w:p>
            <w:r>
              <w:t>MU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ENUM-SOURCE_Id_Lieu)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l'identifiant fourni. Cf nomenclature associée.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  <w:br/>
              <w:t>(REGEX: ^([0-9A-Z]{2}0\d{5}\d|\d{9}|\d{14}|\d{4}[A-Za-z])$)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highway</w:t>
            </w:r>
          </w:p>
        </w:tc>
        <w:tc>
          <w:tcPr>
            <w:tcW w:type="dxa" w:w="1984"/>
          </w:tcPr>
          <w:p>
            <w:r>
              <w:t>Autoroute</w:t>
            </w:r>
          </w:p>
        </w:tc>
        <w:tc>
          <w:tcPr>
            <w:tcW w:type="dxa" w:w="1134"/>
          </w:tcPr>
          <w:p>
            <w:r>
              <w:t>cf. type highway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transmettre les informations liés à une autoroute. S'utilise aussi pour les voies férées et navigables.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Numéro, type et nom de voie</w:t>
            </w:r>
          </w:p>
        </w:tc>
        <w:tc>
          <w:tcPr>
            <w:tcW w:type="dxa" w:w="1134"/>
          </w:tcPr>
          <w:p>
            <w:r>
              <w:t>string</w:t>
              <w:br/>
              <w:t>(TEMPLATE: {number} {wayName})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numéro, le type et le nom de la voie.</w:t>
              <w:br/>
              <w:t xml:space="preserve">En réception, il est possible que seul cette information soit remplie. </w:t>
              <w:br/>
              <w:br/>
              <w:t>Spécificités 15-15 : si les informations pour les autoroutes (voie férée ou voie navigable) ne sont pas structurées, il est possible de passer le nom, PK et sens ici, de manière concaténée.</w:t>
              <w:br/>
              <w:br/>
              <w:t>Spécificités 15-18 : Obligatoire et seule valeur des détails de l'adresse fournie par NexSIS.</w:t>
              <w:br/>
              <w:t>Utilisé pour tout type de voie :  autoroute (PK, nom et sens), voie ferrée, voie navigable…</w:t>
            </w:r>
          </w:p>
        </w:tc>
        <w:tc>
          <w:tcPr>
            <w:tcW w:type="dxa" w:w="1701"/>
          </w:tcPr>
          <w:p>
            <w:r>
              <w:t>9 Bd du Montparnasse</w:t>
            </w:r>
          </w:p>
        </w:tc>
      </w:tr>
      <w:tr>
        <w:tc>
          <w:tcPr>
            <w:tcW w:type="dxa" w:w="1701"/>
          </w:tcPr>
          <w:p>
            <w:r>
              <w:t>number</w:t>
            </w:r>
          </w:p>
        </w:tc>
        <w:tc>
          <w:tcPr>
            <w:tcW w:type="dxa" w:w="1984"/>
          </w:tcPr>
          <w:p>
            <w:r>
              <w:t>Numéro dans la voie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dans l'adresse. La valeur de l'attribut inclut l'indice de répétition associé au numéro (par exemple bis, a…).</w:t>
              <w:br/>
              <w:br/>
              <w:t>Spécificités 15-18 :  inclut le point kilométrique sur l'autoroute, voie ferrée ou voie navigable.</w:t>
            </w:r>
          </w:p>
        </w:tc>
        <w:tc>
          <w:tcPr>
            <w:tcW w:type="dxa" w:w="1701"/>
          </w:tcPr>
          <w:p>
            <w:r>
              <w:t>9, 4bis, PK10, …</w:t>
            </w:r>
          </w:p>
        </w:tc>
      </w:tr>
      <w:tr>
        <w:tc>
          <w:tcPr>
            <w:tcW w:type="dxa" w:w="1701"/>
          </w:tcPr>
          <w:p>
            <w:r>
              <w:t>wayName</w:t>
            </w:r>
          </w:p>
        </w:tc>
        <w:tc>
          <w:tcPr>
            <w:tcW w:type="dxa" w:w="1984"/>
          </w:tcPr>
          <w:p>
            <w:r>
              <w:t>Type et nom de voie</w:t>
            </w:r>
          </w:p>
        </w:tc>
        <w:tc>
          <w:tcPr>
            <w:tcW w:type="dxa" w:w="1134"/>
          </w:tcPr>
          <w:p>
            <w:r>
              <w:t>cf. type wayName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de manière structurée le type de voie et le nom de voie.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officiel de la commune</w:t>
            </w:r>
          </w:p>
        </w:tc>
        <w:tc>
          <w:tcPr>
            <w:tcW w:type="dxa" w:w="1701"/>
          </w:tcPr>
          <w:p>
            <w:r>
              <w:t>Lille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^[0-9]{5}$)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code INSEE de la commune actuelle sur la base du Code Officiel géographique en vigueur. </w:t>
              <w:br/>
              <w:t>La valeur du code INSEE est obligatoire dès que le nom de la commune est renseigné (city.name).</w:t>
            </w:r>
          </w:p>
        </w:tc>
        <w:tc>
          <w:tcPr>
            <w:tcW w:type="dxa" w:w="1701"/>
          </w:tcPr>
          <w:p>
            <w:r>
              <w:t>59350</w:t>
            </w:r>
          </w:p>
        </w:tc>
      </w:tr>
    </w:tbl>
    <w:p>
      <w:pPr>
        <w:pStyle w:val="Heading1"/>
      </w:pPr>
      <w:r>
        <w:t>access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floor</w:t>
            </w:r>
          </w:p>
        </w:tc>
        <w:tc>
          <w:tcPr>
            <w:tcW w:type="dxa" w:w="1984"/>
          </w:tcPr>
          <w:p>
            <w:r>
              <w:t>Etage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numéro ou nom de l'étage </w:t>
            </w:r>
          </w:p>
        </w:tc>
        <w:tc>
          <w:tcPr>
            <w:tcW w:type="dxa" w:w="1701"/>
          </w:tcPr>
          <w:p>
            <w:r>
              <w:t>RDC</w:t>
            </w:r>
          </w:p>
        </w:tc>
      </w:tr>
      <w:tr>
        <w:tc>
          <w:tcPr>
            <w:tcW w:type="dxa" w:w="1701"/>
          </w:tcPr>
          <w:p>
            <w:r>
              <w:t>roomNumber</w:t>
            </w:r>
          </w:p>
        </w:tc>
        <w:tc>
          <w:tcPr>
            <w:tcW w:type="dxa" w:w="1984"/>
          </w:tcPr>
          <w:p>
            <w:r>
              <w:t>Numéro de porte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d'appartement, de chambre, de bureau</w:t>
            </w:r>
          </w:p>
        </w:tc>
        <w:tc>
          <w:tcPr>
            <w:tcW w:type="dxa" w:w="1701"/>
          </w:tcPr>
          <w:p>
            <w:r>
              <w:t>A16</w:t>
            </w:r>
          </w:p>
        </w:tc>
      </w:tr>
      <w:tr>
        <w:tc>
          <w:tcPr>
            <w:tcW w:type="dxa" w:w="1701"/>
          </w:tcPr>
          <w:p>
            <w:r>
              <w:t>interphone</w:t>
            </w:r>
          </w:p>
        </w:tc>
        <w:tc>
          <w:tcPr>
            <w:tcW w:type="dxa" w:w="1984"/>
          </w:tcPr>
          <w:p>
            <w:r>
              <w:t>Interphone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les informations nécessaires à l'identification de l'interphone (numéro, nom)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accessCode</w:t>
            </w:r>
          </w:p>
        </w:tc>
        <w:tc>
          <w:tcPr>
            <w:tcW w:type="dxa" w:w="1984"/>
          </w:tcPr>
          <w:p>
            <w:r>
              <w:t>Digicode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A valoriser avec le ou les digicodes, dans l'ordre de progression dans le bâtiment.</w:t>
            </w:r>
          </w:p>
        </w:tc>
        <w:tc>
          <w:tcPr>
            <w:tcW w:type="dxa" w:w="1701"/>
          </w:tcPr>
          <w:p>
            <w:r>
              <w:t>1234A</w:t>
            </w:r>
          </w:p>
        </w:tc>
      </w:tr>
      <w:tr>
        <w:tc>
          <w:tcPr>
            <w:tcW w:type="dxa" w:w="1701"/>
          </w:tcPr>
          <w:p>
            <w:r>
              <w:t>elevator</w:t>
            </w:r>
          </w:p>
        </w:tc>
        <w:tc>
          <w:tcPr>
            <w:tcW w:type="dxa" w:w="1984"/>
          </w:tcPr>
          <w:p>
            <w:r>
              <w:t>Ascenseur/escalier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nom ou le numéro de l'ascenseur ou de la cage d'escalier </w:t>
            </w:r>
          </w:p>
        </w:tc>
        <w:tc>
          <w:tcPr>
            <w:tcW w:type="dxa" w:w="1701"/>
          </w:tcPr>
          <w:p>
            <w:r>
              <w:t>C3</w:t>
            </w:r>
          </w:p>
        </w:tc>
      </w:tr>
      <w:tr>
        <w:tc>
          <w:tcPr>
            <w:tcW w:type="dxa" w:w="1701"/>
          </w:tcPr>
          <w:p>
            <w:r>
              <w:t>buildingName</w:t>
            </w:r>
          </w:p>
        </w:tc>
        <w:tc>
          <w:tcPr>
            <w:tcW w:type="dxa" w:w="1984"/>
          </w:tcPr>
          <w:p>
            <w:r>
              <w:t>Bâtiment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bâtiment</w:t>
            </w:r>
          </w:p>
        </w:tc>
        <w:tc>
          <w:tcPr>
            <w:tcW w:type="dxa" w:w="1701"/>
          </w:tcPr>
          <w:p>
            <w:r>
              <w:t>Batiment B</w:t>
            </w:r>
          </w:p>
        </w:tc>
      </w:tr>
      <w:tr>
        <w:tc>
          <w:tcPr>
            <w:tcW w:type="dxa" w:w="1701"/>
          </w:tcPr>
          <w:p>
            <w:r>
              <w:t>entrance</w:t>
            </w:r>
          </w:p>
        </w:tc>
        <w:tc>
          <w:tcPr>
            <w:tcW w:type="dxa" w:w="1984"/>
          </w:tcPr>
          <w:p>
            <w:r>
              <w:t>Entrée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l'entrée</w:t>
            </w:r>
          </w:p>
        </w:tc>
        <w:tc>
          <w:tcPr>
            <w:tcW w:type="dxa" w:w="1701"/>
          </w:tcPr>
          <w:p>
            <w:r>
              <w:t>Zone Sud</w:t>
            </w:r>
          </w:p>
        </w:tc>
      </w:tr>
      <w:tr>
        <w:tc>
          <w:tcPr>
            <w:tcW w:type="dxa" w:w="1701"/>
          </w:tcPr>
          <w:p>
            <w:r>
              <w:t>entity</w:t>
            </w:r>
          </w:p>
        </w:tc>
        <w:tc>
          <w:tcPr>
            <w:tcW w:type="dxa" w:w="1984"/>
          </w:tcPr>
          <w:p>
            <w:r>
              <w:t>Service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service concerné au sein de l'établissement : infirmerie, service finance, service comptabilité.</w:t>
            </w:r>
          </w:p>
        </w:tc>
        <w:tc>
          <w:tcPr>
            <w:tcW w:type="dxa" w:w="1701"/>
          </w:tcPr>
          <w:p>
            <w:r>
              <w:t>Infirmerie</w:t>
            </w:r>
          </w:p>
        </w:tc>
      </w:tr>
      <w:tr>
        <w:tc>
          <w:tcPr>
            <w:tcW w:type="dxa" w:w="1701"/>
          </w:tcPr>
          <w:p>
            <w:r>
              <w:t>phoneNumber</w:t>
            </w:r>
          </w:p>
        </w:tc>
        <w:tc>
          <w:tcPr>
            <w:tcW w:type="dxa" w:w="1984"/>
          </w:tcPr>
          <w:p>
            <w:r>
              <w:t>N° de téléphone du lieu</w:t>
            </w:r>
          </w:p>
        </w:tc>
        <w:tc>
          <w:tcPr>
            <w:tcW w:type="dxa" w:w="1134"/>
          </w:tcPr>
          <w:p>
            <w:r>
              <w:t>string</w:t>
              <w:br/>
              <w:t>(REGEX: ^\+\d{5,18}$)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téléphone du lieu de l'intervention, par exemple : téléphone du secrétariat, téléphone du service administratif ou se trouve le patient/ la victime.</w:t>
              <w:br/>
              <w:t>Le format attendu est le suivant : +{indicatif pays}{numéro de téléphone}</w:t>
            </w:r>
          </w:p>
        </w:tc>
        <w:tc>
          <w:tcPr>
            <w:tcW w:type="dxa" w:w="1701"/>
          </w:tcPr>
          <w:p>
            <w:r>
              <w:t>+33123452323</w:t>
            </w:r>
          </w:p>
        </w:tc>
      </w:tr>
    </w:tbl>
    <w:p>
      <w:pPr>
        <w:pStyle w:val="Heading1"/>
      </w:pPr>
      <w:r>
        <w:t>geometry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Heure du dernier relevé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renseignement des coordonnées du point clé de la localisation. </w:t>
              <w:br/>
              <w:t>Permet de connaître la fraîcheur et donc la pertinence des informations pour intervenir.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point</w:t>
            </w:r>
          </w:p>
        </w:tc>
        <w:tc>
          <w:tcPr>
            <w:tcW w:type="dxa" w:w="1984"/>
          </w:tcPr>
          <w:p>
            <w:r>
              <w:t xml:space="preserve">Point </w:t>
            </w:r>
          </w:p>
        </w:tc>
        <w:tc>
          <w:tcPr>
            <w:tcW w:type="dxa" w:w="1134"/>
          </w:tcPr>
          <w:p>
            <w:r>
              <w:t>cf. type point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 point géographique.</w:t>
              <w:br/>
              <w:t xml:space="preserve">Il est à fournir au maximum même s'il est imprécis (adapter le champs "Précision" dans ce cas). </w:t>
              <w:br/>
              <w:t>Par exemple, même sans adresse postale, il est possible de fournir le point GPS de la commune; puis d'adapter et  de préciser l'adresse en cours d'intervention.</w:t>
              <w:br/>
              <w:br/>
              <w:t>Spécificités 15-18 : sera toujours fourni par NexSIS.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ENUM-SOURCE_Loc)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ENUM-TYPE_Objet_Sys)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highway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l'autoroute, de la voie ferrée ou voie navigable.</w:t>
            </w:r>
          </w:p>
        </w:tc>
        <w:tc>
          <w:tcPr>
            <w:tcW w:type="dxa" w:w="1701"/>
          </w:tcPr>
          <w:p>
            <w:r>
              <w:t>A4</w:t>
            </w:r>
          </w:p>
        </w:tc>
      </w:tr>
      <w:tr>
        <w:tc>
          <w:tcPr>
            <w:tcW w:type="dxa" w:w="1701"/>
          </w:tcPr>
          <w:p>
            <w:r>
              <w:t>pk</w:t>
            </w:r>
          </w:p>
        </w:tc>
        <w:tc>
          <w:tcPr>
            <w:tcW w:type="dxa" w:w="1984"/>
          </w:tcPr>
          <w:p>
            <w:r>
              <w:t>Point kilométrique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point kilométrique de l'autoroute, de la voie ferrée ou voie navigable. </w:t>
            </w:r>
          </w:p>
        </w:tc>
        <w:tc>
          <w:tcPr>
            <w:tcW w:type="dxa" w:w="1701"/>
          </w:tcPr>
          <w:p>
            <w:r>
              <w:t>PK10</w:t>
            </w:r>
          </w:p>
        </w:tc>
      </w:tr>
      <w:tr>
        <w:tc>
          <w:tcPr>
            <w:tcW w:type="dxa" w:w="1701"/>
          </w:tcPr>
          <w:p>
            <w:r>
              <w:t>direction</w:t>
            </w:r>
          </w:p>
        </w:tc>
        <w:tc>
          <w:tcPr>
            <w:tcW w:type="dxa" w:w="1984"/>
          </w:tcPr>
          <w:p>
            <w:r>
              <w:t>Sens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sens de l'autoroute.</w:t>
            </w:r>
          </w:p>
        </w:tc>
        <w:tc>
          <w:tcPr>
            <w:tcW w:type="dxa" w:w="1701"/>
          </w:tcPr>
          <w:p>
            <w:r>
              <w:t>Paris</w:t>
            </w:r>
          </w:p>
        </w:tc>
      </w:tr>
    </w:tbl>
    <w:p>
      <w:pPr>
        <w:pStyle w:val="Heading1"/>
      </w:pPr>
      <w:r>
        <w:t>wayName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Type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{type} {name})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et le nom de la voie.</w:t>
              <w:br/>
              <w:t>Si les attributs "type" et "name" de "wayName" sont également renseignés, alors "complete" doit être valorisé ainsi : "{type} {nom}".</w:t>
            </w:r>
          </w:p>
        </w:tc>
        <w:tc>
          <w:tcPr>
            <w:tcW w:type="dxa" w:w="1701"/>
          </w:tcPr>
          <w:p>
            <w:r>
              <w:t>Boulevard du Montparnasse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la voie</w:t>
            </w:r>
          </w:p>
        </w:tc>
        <w:tc>
          <w:tcPr>
            <w:tcW w:type="dxa" w:w="1701"/>
          </w:tcPr>
          <w:p>
            <w:r>
              <w:t>Boulevard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la voie</w:t>
            </w:r>
          </w:p>
        </w:tc>
        <w:tc>
          <w:tcPr>
            <w:tcW w:type="dxa" w:w="1701"/>
          </w:tcPr>
          <w:p>
            <w:r>
              <w:t>du Montparnasse</w:t>
            </w:r>
          </w:p>
        </w:tc>
      </w:tr>
    </w:tbl>
    <w:p>
      <w:pPr>
        <w:pStyle w:val="Heading1"/>
      </w:pPr>
      <w:r>
        <w:t>point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fournir les coordonées associées au point géographique.</w:t>
              <w:br/>
              <w:br/>
              <w:t xml:space="preserve">Spécificité 15-18 : Le SGO ne fonctionne toujours sur des coordonnées X/Y ainsi qu'une adresse indicative associée. </w:t>
              <w:br/>
              <w:t>NexSIS dispose donc toujours d'un point GPS utilisé pour le temps de trajet, la détermination de l'intervenant le plus proche, etc.</w:t>
              <w:br/>
              <w:t>L'adresse est utilisée par l’intervenant pour aller sur le lieu.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isAml</w:t>
            </w:r>
          </w:p>
        </w:tc>
        <w:tc>
          <w:tcPr>
            <w:tcW w:type="dxa" w:w="1984"/>
          </w:tcPr>
          <w:p>
            <w:r>
              <w:t>Dispositif AML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Attribut qui permet de préciser si les coordonnées fournies proviennent du dispositif AML (Advanced Mobile Location) - TRUE - ou non - FALSE. 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longitude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l'altitude du point clé de la localisation, en mètres.</w:t>
              <w:br/>
              <w:br/>
              <w:t xml:space="preserve">Spécificité 15-18 : 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ENUM-PRECISION)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via une nomenclature le niveau de précision des coordonnées fournies par le système emetteur.</w:t>
              <w:br/>
              <w:t xml:space="preserve">VILLE : Précision à l'échelle de la ville, </w:t>
              <w:br/>
              <w:t xml:space="preserve">RUE : Précision à l'échelle de la rue, </w:t>
              <w:br/>
              <w:t xml:space="preserve">ADRESSE : Adresse précise, </w:t>
              <w:br/>
              <w:t xml:space="preserve">EXACTE : Point coordonnée GPS exact, </w:t>
              <w:br/>
              <w:t>INCONNUE : Précision de la localisation non évaluable par l'émetteur</w:t>
            </w:r>
          </w:p>
        </w:tc>
        <w:tc>
          <w:tcPr>
            <w:tcW w:type="dxa" w:w="1701"/>
          </w:tcPr>
          <w:p>
            <w:r>
              <w:t>ADRESSE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caller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callerContact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requérant/appelant à l'origine de l'alerte.</w:t>
              <w:br/>
              <w:br/>
              <w:t>Spécificités 15-15 : en envoi, cet objet est à valoriser avec le numéro de l'appelant, c'est à dire le numéro utilisé pour joindre les secours.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callbackContact</w:t>
            </w:r>
          </w:p>
        </w:tc>
        <w:tc>
          <w:tcPr>
            <w:tcW w:type="dxa" w:w="1984"/>
          </w:tcPr>
          <w:p>
            <w:r>
              <w:t>Contact de contre-appel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le type et la valeur de l'URI à utiliser pour recontacter un requérant/appelant. </w:t>
              <w:br/>
              <w:br/>
              <w:t>Spécificités 15-15 : en envoi, cet objet est à valoriser avec le numéro de contre-appel uniquement lorsque celui-ci est différent du numéro de l'appelant (objet obligatoire callerContact).</w:t>
              <w:br/>
              <w:t>En réception, il est crucial de récupérer la valeur de cet objet lorsqu'il est renseigné, puisqu'il s'agit du numéro sur lequel l'appelant peut être joint.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language</w:t>
            </w:r>
          </w:p>
        </w:tc>
        <w:tc>
          <w:tcPr>
            <w:tcW w:type="dxa" w:w="1984"/>
          </w:tcPr>
          <w:p>
            <w:r>
              <w:t>Langue parlée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ISO-639.1-LANGUE)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langue parlée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requérant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SI-SAMU-TYPAPPLT)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relation du requérant avec l'incident / le patient / la victime.</w:t>
              <w:br/>
              <w:t>cf. nomenclature associée.</w:t>
            </w:r>
          </w:p>
        </w:tc>
        <w:tc>
          <w:tcPr>
            <w:tcW w:type="dxa" w:w="1701"/>
          </w:tcPr>
          <w:p>
            <w:r>
              <w:t>FAMILLE, TIERS</w:t>
            </w:r>
          </w:p>
        </w:tc>
      </w:tr>
      <w:tr>
        <w:tc>
          <w:tcPr>
            <w:tcW w:type="dxa" w:w="1701"/>
          </w:tcPr>
          <w:p>
            <w:r>
              <w:t>communication</w:t>
            </w:r>
          </w:p>
        </w:tc>
        <w:tc>
          <w:tcPr>
            <w:tcW w:type="dxa" w:w="1984"/>
          </w:tcPr>
          <w:p>
            <w:r>
              <w:t>Difficulté de communication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SI-SAMU-PBAPL)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nature des éventuelles difficultés de communication rencontrées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Malentendant, aucune difficulté de communication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le requérant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spécifiquement liées au requérant.</w:t>
            </w:r>
          </w:p>
        </w:tc>
        <w:tc>
          <w:tcPr>
            <w:tcW w:type="dxa" w:w="1701"/>
          </w:tcPr>
          <w:p>
            <w:r>
              <w:t>témoin de l'accident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nom et le prénom usuel du requérant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channel</w:t>
            </w:r>
          </w:p>
        </w:tc>
        <w:tc>
          <w:tcPr>
            <w:tcW w:type="dxa" w:w="1984"/>
          </w:tcPr>
          <w:p>
            <w:r>
              <w:t>Canal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ENUM-CONTACT_Canal)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 l'origine du canal établi : PERSONNE, APPLICATION, DAU, BAU, DEFIBRILLATEUR, ECALL</w:t>
            </w:r>
          </w:p>
        </w:tc>
        <w:tc>
          <w:tcPr>
            <w:tcW w:type="dxa" w:w="1701"/>
          </w:tcPr>
          <w:p>
            <w:r>
              <w:t>PERSONNE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generalPractitioner</w:t>
            </w:r>
          </w:p>
        </w:tc>
        <w:tc>
          <w:tcPr>
            <w:tcW w:type="dxa" w:w="1984"/>
          </w:tcPr>
          <w:p>
            <w:r>
              <w:t xml:space="preserve">Médecin traitant </w:t>
            </w:r>
          </w:p>
        </w:tc>
        <w:tc>
          <w:tcPr>
            <w:tcW w:type="dxa" w:w="1134"/>
          </w:tcPr>
          <w:p>
            <w:r>
              <w:t>cf. type generalPractitioner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^P[0-9]{1,3}[YMWD]$)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  <w:tr>
        <w:tc>
          <w:tcPr>
            <w:tcW w:type="dxa" w:w="1701"/>
          </w:tcPr>
          <w:p>
            <w:r>
              <w:t>medicalHistory</w:t>
            </w:r>
          </w:p>
        </w:tc>
        <w:tc>
          <w:tcPr>
            <w:tcW w:type="dxa" w:w="1984"/>
          </w:tcPr>
          <w:p>
            <w:r>
              <w:t>Antécédents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Texte libre  pour décrire les antécédents du patient. 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Arthrite, asthme</w:t>
            </w:r>
          </w:p>
        </w:tc>
      </w:tr>
      <w:tr>
        <w:tc>
          <w:tcPr>
            <w:tcW w:type="dxa" w:w="1701"/>
          </w:tcPr>
          <w:p>
            <w:r>
              <w:t>treatment</w:t>
            </w:r>
          </w:p>
        </w:tc>
        <w:tc>
          <w:tcPr>
            <w:tcW w:type="dxa" w:w="1984"/>
          </w:tcPr>
          <w:p>
            <w:r>
              <w:t>Traitements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 pour décrire les traitements du patient.</w:t>
              <w:br/>
              <w:t xml:space="preserve">Si ce n'est pas géré de manière structurés : à afficher dans une note liée au patient en réception. </w:t>
            </w:r>
          </w:p>
        </w:tc>
        <w:tc>
          <w:tcPr>
            <w:tcW w:type="dxa" w:w="1701"/>
          </w:tcPr>
          <w:p>
            <w:r>
              <w:t>Amoxicilline 1 g  et paracétamol 1 g depuis 5 jours.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CIM10.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ENUM-TYPE_Id_Patient)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generalPractitioner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Nom du médecin traitant du patient si connu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rppsId</w:t>
            </w:r>
          </w:p>
        </w:tc>
        <w:tc>
          <w:tcPr>
            <w:tcW w:type="dxa" w:w="1984"/>
          </w:tcPr>
          <w:p>
            <w:r>
              <w:t>Identifiant RPPS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Numéro RPPS du médecin traitant</w:t>
            </w:r>
          </w:p>
        </w:tc>
        <w:tc>
          <w:tcPr>
            <w:tcW w:type="dxa" w:w="1701"/>
          </w:tcPr>
          <w:p>
            <w:r>
              <w:t>10000668540</w:t>
            </w:r>
          </w:p>
        </w:tc>
      </w:tr>
      <w:tr>
        <w:tc>
          <w:tcPr>
            <w:tcW w:type="dxa" w:w="1701"/>
          </w:tcPr>
          <w:p>
            <w:r>
              <w:t>contact</w:t>
            </w:r>
          </w:p>
        </w:tc>
        <w:tc>
          <w:tcPr>
            <w:tcW w:type="dxa" w:w="1984"/>
          </w:tcPr>
          <w:p>
            <w:r>
              <w:t>Contact médecin</w:t>
            </w:r>
          </w:p>
        </w:tc>
        <w:tc>
          <w:tcPr>
            <w:tcW w:type="dxa" w:w="1134"/>
          </w:tcPr>
          <w:p>
            <w:r>
              <w:t>cf. type personalContact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Type et valeur des URI utilisées par le patient concerné. Permet de passer une adresse postale concaténée.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personalContact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ENUM-CONTACT_Type)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téléphone}.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NOS-NOMENC_SEXE)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(REGEX: ^[A-Z]\d{2}(\.[\d\+\-]{1,3})?$)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Label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si besoin avec la valeur souhaitée, en fonction des préférences de chaque partenaire : cela peut être le nom et prénom de l'opérateur, ou un identifiant.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ENUM-ROLE)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2E8F64-435E-47D5-9E27-3A6256544DBB}"/>
</file>

<file path=customXml/itemProps3.xml><?xml version="1.0" encoding="utf-8"?>
<ds:datastoreItem xmlns:ds="http://schemas.openxmlformats.org/officeDocument/2006/customXml" ds:itemID="{13A00C9D-D0C9-4DA0-9896-7B911DD567EF}"/>
</file>

<file path=customXml/itemProps4.xml><?xml version="1.0" encoding="utf-8"?>
<ds:datastoreItem xmlns:ds="http://schemas.openxmlformats.org/officeDocument/2006/customXml" ds:itemID="{900D6392-4C22-4D26-8156-88D40D8122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